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Ladenlokal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(elastische) Bodenbeläge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998570913" name="8ecfd5b0-c3ce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66894143" name="8ecfd5b0-c3ce-11f0-b1f6-79da1a92a58e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Ladenlokal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73541332" name="dad3d380-c3ce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0880317" name="dad3d380-c3ce-11f0-b1f6-79da1a92a58e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Ladenlokal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Schaufenster </w:t>
            </w:r>
          </w:p>
        </w:tc>
        <w:tc>
          <w:p>
            <w:pPr>
              <w:spacing w:before="0" w:after="0" w:line="240" w:lineRule="auto"/>
            </w:pPr>
            <w:r>
              <w:t>Schaufenster </w:t>
            </w:r>
          </w:p>
        </w:tc>
        <w:tc>
          <w:p>
            <w:pPr>
              <w:spacing w:before="0" w:after="0" w:line="240" w:lineRule="auto"/>
            </w:pPr>
            <w:r>
              <w:t>Fensterkitt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152847987" name="03abe950-c3c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98887954" name="03abe950-c3cf-11f0-b1f6-79da1a92a58e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Ladenlokal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233409180" name="166b6930-c3c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98459913" name="166b6930-c3cf-11f0-b1f6-79da1a92a58e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Ladenlokal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528448167" name="2ea669f0-c3c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03202290" name="2ea669f0-c3cf-11f0-b1f6-79da1a92a58e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WC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996172431" name="43651530-c3c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59844496" name="43651530-c3cf-11f0-b1f6-79da1a92a58e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WC / Gang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5301893" name="5f1ae4d0-c3c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403573" name="5f1ae4d0-c3cf-11f0-b1f6-79da1a92a58e.jp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WC / Gang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672780015" name="7ceed980-c3c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53327900" name="7ceed980-c3cf-11f0-b1f6-79da1a92a58e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WC / Gang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Decke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893259289" name="8f913470-c3c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047641313" name="8f913470-c3cf-11f0-b1f6-79da1a92a58e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Ladenlokal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</w:tc>
        <w:tc>
          <w:p>
            <w:pPr>
              <w:spacing w:before="0" w:after="0" w:line="240" w:lineRule="auto"/>
            </w:pPr>
            <w:r>
              <w:t>Elektrotableau 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649845015" name="ad938c20-c3c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80814042" name="ad938c20-c3cf-11f0-b1f6-79da1a92a58e.jp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WC / Gang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</w:tc>
        <w:tc>
          <w:p>
            <w:pPr>
              <w:spacing w:before="0" w:after="0" w:line="240" w:lineRule="auto"/>
            </w:pPr>
            <w:r>
              <w:t>Fallrohr 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411688295" name="c6063eb0-c3c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2055361270" name="c6063eb0-c3cf-11f0-b1f6-79da1a92a58e.jp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WC / Bad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069997313" name="8a761500-c52d-11f0-8519-1bb072c14d1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95463469" name="8a761500-c52d-11f0-8519-1bb072c14d14.jpg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WC / Bad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Wand 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291329468" name="b28360c0-c52d-11f0-8519-1bb072c14d1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779468372" name="b28360c0-c52d-11f0-8519-1bb072c14d14.jpg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WC / Bad 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Boden 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685987042" name="c10dc270-c52d-11f0-8519-1bb072c14d1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01430447" name="c10dc270-c52d-11f0-8519-1bb072c14d14.jpg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WC / Gang</w:t>
            </w:r>
          </w:p>
          <w:p>
            <w:pPr>
              <w:spacing w:before="0" w:after="0" w:line="240" w:lineRule="auto"/>
            </w:pPr>
            <w:r>
              <w:t>EG 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</w:tc>
        <w:tc>
          <w:p>
            <w:pPr>
              <w:spacing w:before="0" w:after="0" w:line="240" w:lineRule="auto"/>
            </w:pPr>
            <w:r>
              <w:t>Elektrotableau 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725312159" name="f3cb9110-c52d-11f0-8519-1bb072c14d1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372710730" name="f3cb9110-c52d-11f0-8519-1bb072c14d14.jpg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19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Birmensdorferstrasse 197, 8003 Zürich</w:t>
          </w:r>
        </w:p>
        <w:p>
          <w:pPr>
            <w:spacing w:before="0" w:after="0"/>
          </w:pPr>
          <w:r>
            <w:t>587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media/document_image_rId10.jpeg" Type="http://schemas.openxmlformats.org/officeDocument/2006/relationships/image" Id="rId10"/>
    <Relationship Target="media/document_image_rId11.jpeg" Type="http://schemas.openxmlformats.org/officeDocument/2006/relationships/image" Id="rId11"/>
    <Relationship Target="media/document_image_rId12.jpeg" Type="http://schemas.openxmlformats.org/officeDocument/2006/relationships/image" Id="rId12"/>
    <Relationship Target="media/document_image_rId13.jpeg" Type="http://schemas.openxmlformats.org/officeDocument/2006/relationships/image" Id="rId13"/>
    <Relationship Target="media/document_image_rId14.jpeg" Type="http://schemas.openxmlformats.org/officeDocument/2006/relationships/image" Id="rId14"/>
    <Relationship Target="media/document_image_rId15.jpeg" Type="http://schemas.openxmlformats.org/officeDocument/2006/relationships/image" Id="rId15"/>
    <Relationship Target="media/document_image_rId16.jpeg" Type="http://schemas.openxmlformats.org/officeDocument/2006/relationships/image" Id="rId16"/>
    <Relationship Target="media/document_image_rId17.jpeg" Type="http://schemas.openxmlformats.org/officeDocument/2006/relationships/image" Id="rId17"/>
    <Relationship Target="media/document_image_rId18.jpeg" Type="http://schemas.openxmlformats.org/officeDocument/2006/relationships/image" Id="rId18"/>
    <Relationship Target="footer.xml" Type="http://schemas.openxmlformats.org/officeDocument/2006/relationships/footer" Id="rId19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